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647CD0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color w:val="00B050"/>
          <w:sz w:val="36"/>
          <w:szCs w:val="36"/>
        </w:rPr>
      </w:pP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begin"/>
      </w:r>
      <w:r w:rsidRPr="00647CD0">
        <w:rPr>
          <w:rFonts w:ascii="Arial" w:hAnsi="Arial" w:cs="Arial"/>
          <w:b/>
          <w:color w:val="00B050"/>
          <w:sz w:val="36"/>
          <w:szCs w:val="36"/>
        </w:rPr>
        <w:instrText xml:space="preserve"> FILLIN  "Taper ANNEXE N°..."  \* MERGEFORMAT </w:instrTex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separate"/>
      </w:r>
      <w:r w:rsidRPr="00647CD0">
        <w:rPr>
          <w:rFonts w:ascii="Arial" w:hAnsi="Arial" w:cs="Arial"/>
          <w:b/>
          <w:color w:val="00B050"/>
          <w:sz w:val="36"/>
          <w:szCs w:val="36"/>
        </w:rPr>
        <w:t xml:space="preserve">ANNEXE </w:t>
      </w:r>
      <w:r w:rsidR="00647CD0" w:rsidRPr="00647CD0">
        <w:rPr>
          <w:rFonts w:ascii="Arial" w:hAnsi="Arial" w:cs="Arial"/>
          <w:b/>
          <w:color w:val="00B050"/>
          <w:sz w:val="36"/>
          <w:szCs w:val="36"/>
        </w:rPr>
        <w:t>2</w:t>
      </w:r>
      <w:r w:rsidRPr="00647CD0">
        <w:rPr>
          <w:rFonts w:ascii="Arial" w:hAnsi="Arial" w:cs="Arial"/>
          <w:b/>
          <w:color w:val="00B050"/>
          <w:sz w:val="36"/>
          <w:szCs w:val="36"/>
        </w:rPr>
        <w:fldChar w:fldCharType="end"/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647CD0" w:rsidRPr="00647CD0" w:rsidRDefault="00647CD0" w:rsidP="00647CD0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647CD0">
        <w:rPr>
          <w:rFonts w:ascii="Arial" w:eastAsia="Calibri" w:hAnsi="Arial" w:cs="Arial"/>
          <w:b/>
          <w:color w:val="000000"/>
          <w:szCs w:val="22"/>
          <w:lang w:eastAsia="en-US"/>
        </w:rPr>
        <w:t>DAF_2024_001384</w:t>
      </w:r>
    </w:p>
    <w:p w:rsidR="00647CD0" w:rsidRPr="00647CD0" w:rsidRDefault="00647CD0" w:rsidP="00647CD0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647CD0">
        <w:rPr>
          <w:rFonts w:ascii="Arial" w:eastAsia="Calibri" w:hAnsi="Arial" w:cs="Arial"/>
          <w:b/>
          <w:color w:val="000000"/>
          <w:szCs w:val="22"/>
          <w:lang w:eastAsia="en-US"/>
        </w:rPr>
        <w:t>relatif au nettoyage des locaux communs, d’hébergement, de plonge, prestations de plonge et vitrerie au profit des formations bénéficiaires soutenues par le GS</w:t>
      </w:r>
      <w:r w:rsidR="00496417">
        <w:rPr>
          <w:rFonts w:ascii="Arial" w:eastAsia="Calibri" w:hAnsi="Arial" w:cs="Arial"/>
          <w:b/>
          <w:color w:val="000000"/>
          <w:szCs w:val="22"/>
          <w:lang w:eastAsia="en-US"/>
        </w:rPr>
        <w:t>C</w:t>
      </w:r>
      <w:bookmarkStart w:id="1" w:name="_GoBack"/>
      <w:bookmarkEnd w:id="1"/>
      <w:r w:rsidRPr="00647CD0">
        <w:rPr>
          <w:rFonts w:ascii="Arial" w:eastAsia="Calibri" w:hAnsi="Arial" w:cs="Arial"/>
          <w:b/>
          <w:color w:val="000000"/>
          <w:szCs w:val="22"/>
          <w:lang w:eastAsia="en-US"/>
        </w:rPr>
        <w:t xml:space="preserve"> de LILLE pour le site de</w:t>
      </w:r>
    </w:p>
    <w:p w:rsidR="00647CD0" w:rsidRPr="00647CD0" w:rsidRDefault="00647CD0" w:rsidP="00647CD0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647CD0">
        <w:rPr>
          <w:rFonts w:ascii="Arial" w:eastAsia="Calibri" w:hAnsi="Arial" w:cs="Arial"/>
          <w:b/>
          <w:color w:val="000000"/>
          <w:szCs w:val="22"/>
          <w:lang w:eastAsia="en-US"/>
        </w:rPr>
        <w:t>LILLE</w:t>
      </w:r>
    </w:p>
    <w:p w:rsidR="00647CD0" w:rsidRPr="00647CD0" w:rsidRDefault="00647CD0" w:rsidP="00647CD0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</w:p>
    <w:p w:rsidR="00647CD0" w:rsidRPr="00647CD0" w:rsidRDefault="00647CD0" w:rsidP="00647CD0">
      <w:pPr>
        <w:ind w:left="-709" w:right="-567"/>
        <w:jc w:val="center"/>
        <w:rPr>
          <w:rFonts w:ascii="Arial" w:eastAsia="Calibri" w:hAnsi="Arial" w:cs="Arial"/>
          <w:b/>
          <w:color w:val="000000"/>
          <w:szCs w:val="22"/>
          <w:lang w:eastAsia="en-US"/>
        </w:rPr>
      </w:pPr>
      <w:r w:rsidRPr="00647CD0">
        <w:rPr>
          <w:rFonts w:ascii="Arial" w:eastAsia="Calibri" w:hAnsi="Arial" w:cs="Arial"/>
          <w:b/>
          <w:color w:val="000000"/>
          <w:szCs w:val="22"/>
          <w:lang w:eastAsia="en-US"/>
        </w:rPr>
        <w:t>LOT 1</w:t>
      </w:r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ne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8C8" w:rsidRDefault="00F568C8">
      <w:r>
        <w:separator/>
      </w:r>
    </w:p>
  </w:endnote>
  <w:endnote w:type="continuationSeparator" w:id="0">
    <w:p w:rsidR="00F568C8" w:rsidRDefault="00F5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8C8" w:rsidRDefault="00F568C8">
      <w:r>
        <w:separator/>
      </w:r>
    </w:p>
  </w:footnote>
  <w:footnote w:type="continuationSeparator" w:id="0">
    <w:p w:rsidR="00F568C8" w:rsidRDefault="00F5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23C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6BD6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6F30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417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4EC3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5419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438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47CD0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27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A35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68C8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A7D6A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5708B7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4396-9E32-4E89-BD08-15D36CBA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17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1218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26</cp:revision>
  <cp:lastPrinted>2019-10-08T13:41:00Z</cp:lastPrinted>
  <dcterms:created xsi:type="dcterms:W3CDTF">2015-07-15T13:37:00Z</dcterms:created>
  <dcterms:modified xsi:type="dcterms:W3CDTF">2025-04-29T13:32:00Z</dcterms:modified>
</cp:coreProperties>
</file>